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8E4B4C" w14:textId="7634F02E" w:rsidR="00DA509A" w:rsidRPr="00940C71" w:rsidRDefault="0029472A" w:rsidP="00940C71">
      <w:pPr>
        <w:pStyle w:val="ust"/>
        <w:spacing w:before="120" w:after="120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40C71">
        <w:rPr>
          <w:rFonts w:ascii="Arial" w:hAnsi="Arial" w:cs="Arial"/>
          <w:sz w:val="20"/>
          <w:szCs w:val="20"/>
        </w:rPr>
        <w:tab/>
      </w:r>
      <w:r w:rsidR="00940C71">
        <w:rPr>
          <w:rFonts w:ascii="Arial" w:hAnsi="Arial" w:cs="Arial"/>
          <w:sz w:val="20"/>
          <w:szCs w:val="20"/>
        </w:rPr>
        <w:tab/>
      </w:r>
      <w:r w:rsidR="00940C71">
        <w:rPr>
          <w:rFonts w:ascii="Arial" w:hAnsi="Arial" w:cs="Arial"/>
          <w:sz w:val="20"/>
          <w:szCs w:val="20"/>
        </w:rPr>
        <w:tab/>
      </w:r>
      <w:r w:rsidR="00940C71">
        <w:rPr>
          <w:rFonts w:ascii="Arial" w:hAnsi="Arial" w:cs="Arial"/>
          <w:sz w:val="20"/>
          <w:szCs w:val="20"/>
        </w:rPr>
        <w:tab/>
      </w:r>
      <w:r w:rsidR="00940C71">
        <w:rPr>
          <w:rFonts w:ascii="Arial" w:hAnsi="Arial" w:cs="Arial"/>
          <w:sz w:val="20"/>
          <w:szCs w:val="20"/>
        </w:rPr>
        <w:tab/>
      </w:r>
      <w:r w:rsidR="00940C71">
        <w:rPr>
          <w:rFonts w:ascii="Arial" w:hAnsi="Arial" w:cs="Arial"/>
          <w:sz w:val="20"/>
          <w:szCs w:val="20"/>
        </w:rPr>
        <w:tab/>
      </w:r>
      <w:r w:rsidR="00940C71">
        <w:rPr>
          <w:rFonts w:ascii="Arial" w:hAnsi="Arial" w:cs="Arial"/>
          <w:sz w:val="20"/>
          <w:szCs w:val="20"/>
        </w:rPr>
        <w:tab/>
      </w:r>
      <w:r w:rsidR="00940C71">
        <w:rPr>
          <w:rFonts w:ascii="Arial" w:hAnsi="Arial" w:cs="Arial"/>
          <w:sz w:val="20"/>
          <w:szCs w:val="20"/>
        </w:rPr>
        <w:tab/>
      </w:r>
      <w:r w:rsidR="00940C71">
        <w:rPr>
          <w:rFonts w:ascii="Arial" w:hAnsi="Arial" w:cs="Arial"/>
          <w:sz w:val="20"/>
          <w:szCs w:val="20"/>
        </w:rPr>
        <w:tab/>
      </w:r>
      <w:r w:rsidR="00940C71">
        <w:rPr>
          <w:rFonts w:ascii="Arial" w:hAnsi="Arial" w:cs="Arial"/>
          <w:sz w:val="20"/>
          <w:szCs w:val="20"/>
        </w:rPr>
        <w:tab/>
      </w:r>
      <w:r w:rsidR="00940C71">
        <w:rPr>
          <w:rFonts w:ascii="Arial" w:hAnsi="Arial" w:cs="Arial"/>
          <w:sz w:val="20"/>
          <w:szCs w:val="20"/>
        </w:rPr>
        <w:tab/>
        <w:t xml:space="preserve">         </w:t>
      </w:r>
      <w:r w:rsidR="00C920BE"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  <w:r w:rsidR="00940C71">
        <w:rPr>
          <w:rFonts w:ascii="Arial" w:hAnsi="Arial" w:cs="Arial"/>
          <w:sz w:val="20"/>
          <w:szCs w:val="20"/>
        </w:rPr>
        <w:t xml:space="preserve">  </w:t>
      </w:r>
      <w:r w:rsidR="0056694D" w:rsidRPr="0021284A">
        <w:rPr>
          <w:rFonts w:ascii="Cambria" w:hAnsi="Cambria" w:cs="Arial"/>
          <w:sz w:val="20"/>
          <w:szCs w:val="20"/>
        </w:rPr>
        <w:t xml:space="preserve">Załącznik nr </w:t>
      </w:r>
      <w:r w:rsidR="005C1DCB">
        <w:rPr>
          <w:rFonts w:ascii="Cambria" w:hAnsi="Cambria" w:cs="Arial"/>
          <w:sz w:val="20"/>
          <w:szCs w:val="20"/>
        </w:rPr>
        <w:t>7</w:t>
      </w:r>
      <w:r w:rsidR="00612F9F" w:rsidRPr="0021284A">
        <w:rPr>
          <w:rFonts w:ascii="Cambria" w:hAnsi="Cambria" w:cs="Arial"/>
          <w:sz w:val="20"/>
          <w:szCs w:val="20"/>
        </w:rPr>
        <w:t xml:space="preserve"> do SWZ</w:t>
      </w:r>
    </w:p>
    <w:p w14:paraId="65EB84D7" w14:textId="77777777" w:rsidR="00FF6326" w:rsidRDefault="00FF6326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</w:p>
    <w:p w14:paraId="17540AF8" w14:textId="68EFBAD2" w:rsidR="00D22BE4" w:rsidRPr="0021284A" w:rsidRDefault="00DA509A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21284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21284A">
        <w:rPr>
          <w:rFonts w:ascii="Cambria" w:hAnsi="Cambria" w:cs="Arial"/>
          <w:sz w:val="20"/>
          <w:szCs w:val="20"/>
        </w:rPr>
        <w:t>...................</w:t>
      </w:r>
      <w:r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D22BE4" w:rsidRPr="0021284A">
        <w:rPr>
          <w:rFonts w:ascii="Cambria" w:hAnsi="Cambria" w:cs="Arial"/>
          <w:sz w:val="20"/>
          <w:szCs w:val="20"/>
        </w:rPr>
        <w:t xml:space="preserve">      ...................................., dnia ....</w:t>
      </w:r>
      <w:r w:rsidR="00F102C3">
        <w:rPr>
          <w:rFonts w:ascii="Cambria" w:hAnsi="Cambria" w:cs="Arial"/>
          <w:sz w:val="20"/>
          <w:szCs w:val="20"/>
        </w:rPr>
        <w:t>.</w:t>
      </w:r>
      <w:r w:rsidR="005C1DCB">
        <w:rPr>
          <w:rFonts w:ascii="Cambria" w:hAnsi="Cambria" w:cs="Arial"/>
          <w:sz w:val="20"/>
          <w:szCs w:val="20"/>
        </w:rPr>
        <w:t>.................. 202</w:t>
      </w:r>
      <w:r w:rsidR="00600136">
        <w:rPr>
          <w:rFonts w:ascii="Cambria" w:hAnsi="Cambria" w:cs="Arial"/>
          <w:sz w:val="20"/>
          <w:szCs w:val="20"/>
        </w:rPr>
        <w:t>5</w:t>
      </w:r>
      <w:r w:rsidR="0068726E">
        <w:rPr>
          <w:rFonts w:ascii="Cambria" w:hAnsi="Cambria" w:cs="Arial"/>
          <w:sz w:val="20"/>
          <w:szCs w:val="20"/>
        </w:rPr>
        <w:t xml:space="preserve"> </w:t>
      </w:r>
      <w:r w:rsidR="00D22BE4" w:rsidRPr="0021284A">
        <w:rPr>
          <w:rFonts w:ascii="Cambria" w:hAnsi="Cambria" w:cs="Arial"/>
          <w:sz w:val="20"/>
          <w:szCs w:val="20"/>
        </w:rPr>
        <w:t>r.</w:t>
      </w:r>
    </w:p>
    <w:p w14:paraId="0E357DED" w14:textId="77777777" w:rsidR="00DA509A" w:rsidRPr="0021284A" w:rsidRDefault="00905E0F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</w:t>
      </w:r>
      <w:r w:rsidR="00910410" w:rsidRPr="0021284A">
        <w:rPr>
          <w:rFonts w:ascii="Cambria" w:eastAsia="Batang" w:hAnsi="Cambria" w:cs="Arial"/>
          <w:i/>
          <w:sz w:val="20"/>
          <w:szCs w:val="20"/>
        </w:rPr>
        <w:t xml:space="preserve">  (N</w:t>
      </w:r>
      <w:r w:rsidR="00D22BE4" w:rsidRPr="0021284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352C988F" w14:textId="77777777" w:rsidR="00DA509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0AE566EA" w14:textId="77777777" w:rsidR="00905E0F" w:rsidRPr="0021284A" w:rsidRDefault="00905E0F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1DA43FBE" w14:textId="77777777" w:rsidR="005C1DCB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1DA9E4FE" w14:textId="412E1BB6" w:rsidR="0032655D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21284A">
        <w:rPr>
          <w:rFonts w:ascii="Cambria" w:hAnsi="Cambria"/>
          <w:b/>
          <w:color w:val="auto"/>
          <w:sz w:val="20"/>
          <w:szCs w:val="20"/>
        </w:rPr>
        <w:t xml:space="preserve">WYKAZ OSÓB, </w:t>
      </w:r>
      <w:r w:rsidRPr="00091FCF">
        <w:rPr>
          <w:rFonts w:ascii="Cambria" w:hAnsi="Cambria"/>
          <w:b/>
          <w:color w:val="auto"/>
          <w:sz w:val="20"/>
          <w:szCs w:val="20"/>
        </w:rPr>
        <w:t>KTÓRE BĘDĄ UCZESTNICZYĆ W WYKONYWANIU ZAMÓWIENIA</w:t>
      </w:r>
    </w:p>
    <w:p w14:paraId="20E9FE18" w14:textId="77777777" w:rsidR="005C1DCB" w:rsidRPr="00091FCF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22A0616A" w14:textId="2F45EAE7" w:rsidR="001E01F2" w:rsidRDefault="0032655D" w:rsidP="009A135D">
      <w:pPr>
        <w:spacing w:line="259" w:lineRule="auto"/>
        <w:jc w:val="center"/>
        <w:rPr>
          <w:rFonts w:ascii="Cambria" w:hAnsi="Cambria"/>
          <w:b/>
          <w:color w:val="000000"/>
          <w:sz w:val="20"/>
          <w:szCs w:val="20"/>
        </w:rPr>
      </w:pPr>
      <w:r w:rsidRPr="00091FCF">
        <w:rPr>
          <w:rFonts w:ascii="Cambria" w:hAnsi="Cambria" w:cs="Arial"/>
          <w:sz w:val="20"/>
          <w:szCs w:val="20"/>
        </w:rPr>
        <w:t xml:space="preserve">Składany do </w:t>
      </w:r>
      <w:r w:rsidR="00C920BE" w:rsidRPr="00091FCF">
        <w:rPr>
          <w:rFonts w:ascii="Cambria" w:hAnsi="Cambria" w:cs="Arial"/>
          <w:sz w:val="20"/>
          <w:szCs w:val="20"/>
        </w:rPr>
        <w:t>postępowania pn.</w:t>
      </w:r>
      <w:r w:rsidR="009A135D" w:rsidRPr="00AF78DE">
        <w:rPr>
          <w:rFonts w:ascii="Cambria" w:hAnsi="Cambria" w:cs="Arial"/>
          <w:sz w:val="20"/>
          <w:szCs w:val="20"/>
        </w:rPr>
        <w:t xml:space="preserve"> </w:t>
      </w:r>
      <w:bookmarkStart w:id="0" w:name="_Hlk202342516"/>
      <w:r w:rsidR="00AF6928" w:rsidRPr="00824E80">
        <w:rPr>
          <w:rFonts w:ascii="Cambria" w:hAnsi="Cambria"/>
          <w:b/>
          <w:sz w:val="20"/>
          <w:szCs w:val="20"/>
        </w:rPr>
        <w:t>„Likwidacja miejskiej wyspy ciepła i retencja wód opadowych na terenie ul. Poprzecznej w </w:t>
      </w:r>
      <w:proofErr w:type="spellStart"/>
      <w:r w:rsidR="00AF6928" w:rsidRPr="00824E80">
        <w:rPr>
          <w:rFonts w:ascii="Cambria" w:hAnsi="Cambria"/>
          <w:b/>
          <w:sz w:val="20"/>
          <w:szCs w:val="20"/>
        </w:rPr>
        <w:t>Busku-Zdroju</w:t>
      </w:r>
      <w:proofErr w:type="spellEnd"/>
      <w:r w:rsidR="00AF6928" w:rsidRPr="00824E80">
        <w:rPr>
          <w:rFonts w:ascii="Cambria" w:hAnsi="Cambria"/>
          <w:b/>
          <w:sz w:val="20"/>
          <w:szCs w:val="20"/>
        </w:rPr>
        <w:t>”</w:t>
      </w:r>
      <w:bookmarkEnd w:id="0"/>
    </w:p>
    <w:p w14:paraId="19C2B0C7" w14:textId="7DC5EDCE" w:rsidR="00F141E3" w:rsidRPr="00E90DCD" w:rsidRDefault="001E01F2" w:rsidP="009A135D">
      <w:pPr>
        <w:spacing w:line="259" w:lineRule="auto"/>
        <w:jc w:val="center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br/>
      </w:r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693"/>
        <w:gridCol w:w="6237"/>
        <w:gridCol w:w="2976"/>
      </w:tblGrid>
      <w:tr w:rsidR="0032655D" w:rsidRPr="00940ADF" w14:paraId="1C6CE486" w14:textId="77777777" w:rsidTr="00A66B1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873A" w14:textId="77777777" w:rsidR="0032655D" w:rsidRPr="00940ADF" w:rsidRDefault="0032655D" w:rsidP="00D55CC8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9A1C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D613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6FB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7DEBC8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Kwalifikacje zawodowe tj.</w:t>
            </w:r>
          </w:p>
          <w:p w14:paraId="36F28D96" w14:textId="77777777" w:rsidR="0032655D" w:rsidRPr="00A66B1C" w:rsidRDefault="0032655D" w:rsidP="00A66B1C">
            <w:pPr>
              <w:pStyle w:val="Default"/>
              <w:ind w:left="-425" w:firstLine="425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rodzaj i numer uprawnień budowlanych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7C8D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CD1626" w:rsidRPr="00940ADF" w14:paraId="626D1053" w14:textId="77777777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8879E1B" w14:textId="77777777" w:rsidR="00CD1626" w:rsidRPr="00940ADF" w:rsidRDefault="00CD1626" w:rsidP="00CD1626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5C938D8" w14:textId="23DB3272" w:rsidR="00CD1626" w:rsidRPr="00940ADF" w:rsidRDefault="00CD1626" w:rsidP="00CD1626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3967170" w14:textId="77777777" w:rsidR="00CD1626" w:rsidRPr="00091FCF" w:rsidRDefault="00CD1626" w:rsidP="00CD1626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Kierownik budowy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DF99050" w14:textId="059D74F2" w:rsidR="00CD1626" w:rsidRPr="002925CF" w:rsidRDefault="00E27E33" w:rsidP="00791E7C">
            <w:pPr>
              <w:pStyle w:val="Default"/>
              <w:ind w:left="144" w:right="135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E86BED">
              <w:rPr>
                <w:rFonts w:ascii="Cambria" w:hAnsi="Cambria"/>
                <w:b/>
                <w:sz w:val="18"/>
                <w:szCs w:val="18"/>
              </w:rPr>
              <w:t>Osoba posiadająca</w:t>
            </w:r>
            <w:r w:rsidR="002925CF">
              <w:t xml:space="preserve"> </w:t>
            </w:r>
            <w:r w:rsidR="002925CF" w:rsidRPr="002925CF">
              <w:rPr>
                <w:rFonts w:ascii="Cambria" w:hAnsi="Cambria"/>
                <w:b/>
                <w:sz w:val="18"/>
                <w:szCs w:val="18"/>
              </w:rPr>
              <w:t>uprawnienia budowlane do kierowania robotami budowlanymi w specjalności</w:t>
            </w:r>
            <w:r w:rsidR="00CD4BC6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="00791E7C">
              <w:rPr>
                <w:rFonts w:ascii="Cambria" w:hAnsi="Cambria"/>
                <w:b/>
                <w:sz w:val="18"/>
                <w:szCs w:val="18"/>
              </w:rPr>
              <w:t>konstrukcyjno-budowlanej</w:t>
            </w:r>
            <w:r w:rsidR="00CD4BC6">
              <w:rPr>
                <w:rFonts w:ascii="Cambria" w:hAnsi="Cambria"/>
                <w:b/>
                <w:sz w:val="18"/>
                <w:szCs w:val="18"/>
              </w:rPr>
              <w:t xml:space="preserve">, </w:t>
            </w:r>
            <w:r w:rsidR="00600136">
              <w:rPr>
                <w:rFonts w:ascii="Cambria" w:hAnsi="Cambria"/>
                <w:b/>
                <w:sz w:val="18"/>
                <w:szCs w:val="18"/>
              </w:rPr>
              <w:t xml:space="preserve">posiadająca </w:t>
            </w:r>
            <w:r w:rsidR="002925CF" w:rsidRPr="002925CF">
              <w:rPr>
                <w:rFonts w:ascii="Cambria" w:hAnsi="Cambria"/>
                <w:b/>
                <w:sz w:val="18"/>
                <w:szCs w:val="18"/>
              </w:rPr>
              <w:t>doświadczenie w pełnieniu funkcji kierownika budowy</w:t>
            </w:r>
            <w:r w:rsidR="000B11C1">
              <w:rPr>
                <w:rFonts w:ascii="Cambria" w:hAnsi="Cambria"/>
                <w:b/>
                <w:sz w:val="18"/>
                <w:szCs w:val="18"/>
              </w:rPr>
              <w:t>/robót</w:t>
            </w:r>
            <w:r w:rsidR="002925CF" w:rsidRPr="002925CF">
              <w:rPr>
                <w:rFonts w:ascii="Cambria" w:hAnsi="Cambria"/>
                <w:b/>
                <w:sz w:val="18"/>
                <w:szCs w:val="18"/>
              </w:rPr>
              <w:t xml:space="preserve">, na </w:t>
            </w:r>
            <w:r w:rsidR="000B11C1">
              <w:rPr>
                <w:rFonts w:ascii="Cambria" w:hAnsi="Cambria"/>
                <w:b/>
                <w:sz w:val="18"/>
                <w:szCs w:val="18"/>
              </w:rPr>
              <w:t>………. (wskazać ilość)</w:t>
            </w:r>
            <w:r w:rsidR="002925CF" w:rsidRPr="002925CF">
              <w:rPr>
                <w:rFonts w:ascii="Cambria" w:hAnsi="Cambria"/>
                <w:b/>
                <w:sz w:val="18"/>
                <w:szCs w:val="18"/>
              </w:rPr>
              <w:t xml:space="preserve"> inwestycjach związanych z </w:t>
            </w:r>
            <w:r w:rsidR="00F11E31">
              <w:rPr>
                <w:rFonts w:ascii="Cambria" w:hAnsi="Cambria"/>
                <w:b/>
                <w:sz w:val="18"/>
                <w:szCs w:val="18"/>
              </w:rPr>
              <w:t>zagospodarowaniem</w:t>
            </w:r>
            <w:r w:rsidR="00CD4BC6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="000B11C1">
              <w:rPr>
                <w:rFonts w:ascii="Cambria" w:hAnsi="Cambria"/>
                <w:b/>
                <w:sz w:val="18"/>
                <w:szCs w:val="18"/>
              </w:rPr>
              <w:t>przestrzeni publicznej</w:t>
            </w:r>
            <w:r w:rsidR="00CD4BC6">
              <w:rPr>
                <w:rFonts w:ascii="Cambria" w:hAnsi="Cambria"/>
                <w:b/>
                <w:sz w:val="18"/>
                <w:szCs w:val="18"/>
              </w:rPr>
              <w:t xml:space="preserve">  </w:t>
            </w:r>
            <w:r w:rsidR="002925CF" w:rsidRPr="002925CF">
              <w:rPr>
                <w:rFonts w:ascii="Cambria" w:hAnsi="Cambria"/>
                <w:b/>
                <w:sz w:val="18"/>
                <w:szCs w:val="18"/>
              </w:rPr>
              <w:t xml:space="preserve">o </w:t>
            </w:r>
            <w:r w:rsidR="00046264">
              <w:rPr>
                <w:rFonts w:ascii="Cambria" w:hAnsi="Cambria"/>
                <w:b/>
                <w:sz w:val="18"/>
                <w:szCs w:val="18"/>
              </w:rPr>
              <w:t xml:space="preserve">łącznej </w:t>
            </w:r>
            <w:r w:rsidR="00600136">
              <w:rPr>
                <w:rFonts w:ascii="Cambria" w:hAnsi="Cambria"/>
                <w:b/>
                <w:sz w:val="18"/>
                <w:szCs w:val="18"/>
              </w:rPr>
              <w:t xml:space="preserve">wartości </w:t>
            </w:r>
            <w:r w:rsidR="00CD4BC6">
              <w:rPr>
                <w:rFonts w:ascii="Cambria" w:hAnsi="Cambria"/>
                <w:b/>
                <w:sz w:val="18"/>
                <w:szCs w:val="18"/>
              </w:rPr>
              <w:t xml:space="preserve">min. </w:t>
            </w:r>
            <w:r w:rsidR="000B11C1">
              <w:rPr>
                <w:rFonts w:ascii="Cambria" w:hAnsi="Cambria"/>
                <w:b/>
                <w:sz w:val="18"/>
                <w:szCs w:val="18"/>
              </w:rPr>
              <w:t>1</w:t>
            </w:r>
            <w:r w:rsidR="002925CF" w:rsidRPr="002925CF">
              <w:rPr>
                <w:rFonts w:ascii="Cambria" w:hAnsi="Cambria"/>
                <w:b/>
                <w:sz w:val="18"/>
                <w:szCs w:val="18"/>
              </w:rPr>
              <w:t>00 000,00</w:t>
            </w:r>
            <w:r w:rsidR="00A70916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="002925CF" w:rsidRPr="002925CF">
              <w:rPr>
                <w:rFonts w:ascii="Cambria" w:hAnsi="Cambria"/>
                <w:b/>
                <w:sz w:val="18"/>
                <w:szCs w:val="18"/>
              </w:rPr>
              <w:t>zł</w:t>
            </w:r>
            <w:r w:rsidR="00791E7C">
              <w:rPr>
                <w:rFonts w:ascii="Cambria" w:hAnsi="Cambria"/>
                <w:b/>
                <w:sz w:val="18"/>
                <w:szCs w:val="18"/>
              </w:rPr>
              <w:t xml:space="preserve"> w ramach maksymalnie dwóch umów/kontraktów</w:t>
            </w:r>
            <w:bookmarkStart w:id="1" w:name="_GoBack"/>
            <w:bookmarkEnd w:id="1"/>
            <w:r w:rsidR="0040229F">
              <w:rPr>
                <w:rFonts w:ascii="Cambria" w:hAnsi="Cambria"/>
                <w:b/>
                <w:sz w:val="18"/>
                <w:szCs w:val="18"/>
              </w:rPr>
              <w:t>.</w:t>
            </w:r>
          </w:p>
          <w:p w14:paraId="7BFDA410" w14:textId="77777777" w:rsidR="00075FBD" w:rsidRDefault="00075FBD" w:rsidP="00E27E33">
            <w:pPr>
              <w:pStyle w:val="Default"/>
              <w:ind w:left="144"/>
              <w:jc w:val="both"/>
              <w:rPr>
                <w:rFonts w:ascii="Cambria" w:hAnsi="Cambria"/>
                <w:b/>
                <w:sz w:val="18"/>
                <w:szCs w:val="18"/>
              </w:rPr>
            </w:pPr>
          </w:p>
          <w:p w14:paraId="6A224D7D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41039B23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426368AE" w14:textId="77777777" w:rsidR="00CD1626" w:rsidRPr="00572AEA" w:rsidRDefault="00CD1626" w:rsidP="00CD1626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7AB3A251" w14:textId="476A8936" w:rsidR="00CD1626" w:rsidRPr="00572AEA" w:rsidRDefault="00CD1626" w:rsidP="00CD1626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Nazwa inwestycji</w:t>
            </w: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:………………………………………………………………………………</w:t>
            </w:r>
          </w:p>
          <w:p w14:paraId="5866E5BA" w14:textId="77777777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</w:t>
            </w:r>
          </w:p>
          <w:p w14:paraId="7E87E469" w14:textId="03C00F1F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Data zakończenia inwestycji:……………………………………………………………..</w:t>
            </w:r>
          </w:p>
          <w:p w14:paraId="3E529A2A" w14:textId="444CEEFE" w:rsidR="00CD1626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Zamawiający: ….…………………………………………………………………………………</w:t>
            </w:r>
          </w:p>
          <w:p w14:paraId="01F10737" w14:textId="77777777" w:rsidR="00CD1626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Wartość inwestycji: …………………… zł</w:t>
            </w:r>
          </w:p>
          <w:p w14:paraId="1341400D" w14:textId="77777777" w:rsidR="008307EF" w:rsidRDefault="008307EF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1EDE4EC" w14:textId="77777777" w:rsidR="00600136" w:rsidRDefault="0060013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4942DEB5" w14:textId="77777777" w:rsidR="008307EF" w:rsidRPr="00572AEA" w:rsidRDefault="008307EF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23B82AD" w14:textId="77777777" w:rsidR="002925CF" w:rsidRPr="00572AEA" w:rsidRDefault="002925CF" w:rsidP="002925CF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Nazwa inwestycji</w:t>
            </w: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:………………………………………………………………………………</w:t>
            </w:r>
          </w:p>
          <w:p w14:paraId="70111870" w14:textId="77777777" w:rsidR="002925CF" w:rsidRPr="00572AEA" w:rsidRDefault="002925CF" w:rsidP="002925CF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</w:t>
            </w:r>
          </w:p>
          <w:p w14:paraId="5AE37427" w14:textId="77777777" w:rsidR="002925CF" w:rsidRPr="00572AEA" w:rsidRDefault="002925CF" w:rsidP="002925CF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Data zakończenia inwestycji:……………………………………………………………..</w:t>
            </w:r>
          </w:p>
          <w:p w14:paraId="62EBD28F" w14:textId="77777777" w:rsidR="002925CF" w:rsidRDefault="002925CF" w:rsidP="002925CF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Zamawiający: ….…………………………………………………………………………………</w:t>
            </w:r>
          </w:p>
          <w:p w14:paraId="5ADD73A9" w14:textId="77777777" w:rsidR="00CD1626" w:rsidRDefault="002925CF" w:rsidP="0060013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Wartość inwestycji: …………………… zł</w:t>
            </w:r>
          </w:p>
          <w:p w14:paraId="40D54C2B" w14:textId="4E743336" w:rsidR="00600136" w:rsidRPr="000179C9" w:rsidRDefault="00600136" w:rsidP="0060013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1D7E4B0" w14:textId="77777777" w:rsidR="00CD1626" w:rsidRPr="00940ADF" w:rsidRDefault="00CD1626" w:rsidP="00CD1626">
            <w:pPr>
              <w:pStyle w:val="Default"/>
              <w:ind w:left="142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>Własne / oddane do dyspozycji*</w:t>
            </w:r>
          </w:p>
        </w:tc>
      </w:tr>
    </w:tbl>
    <w:p w14:paraId="0014E581" w14:textId="504CF1A8" w:rsidR="0032655D" w:rsidRPr="00940ADF" w:rsidRDefault="00E27E33" w:rsidP="00F102C3">
      <w:pPr>
        <w:pStyle w:val="default0"/>
        <w:spacing w:before="120" w:beforeAutospacing="0" w:after="120" w:afterAutospacing="0"/>
        <w:ind w:right="-32"/>
        <w:jc w:val="both"/>
        <w:rPr>
          <w:rFonts w:ascii="Cambria" w:hAnsi="Cambria" w:cs="Arial"/>
          <w:sz w:val="18"/>
          <w:szCs w:val="18"/>
        </w:rPr>
      </w:pPr>
      <w:r w:rsidRPr="00E27E33">
        <w:rPr>
          <w:rFonts w:ascii="Cambria" w:hAnsi="Cambria"/>
          <w:b/>
          <w:bCs/>
          <w:sz w:val="18"/>
          <w:szCs w:val="18"/>
        </w:rPr>
        <w:lastRenderedPageBreak/>
        <w:t xml:space="preserve">Uwaga! </w:t>
      </w:r>
      <w:r w:rsidRPr="00E27E33">
        <w:rPr>
          <w:rFonts w:ascii="Cambria" w:hAnsi="Cambria"/>
          <w:sz w:val="18"/>
          <w:szCs w:val="18"/>
        </w:rPr>
        <w:t xml:space="preserve">oświadczam(my), </w:t>
      </w:r>
      <w:r w:rsidRPr="00E27E33">
        <w:rPr>
          <w:rFonts w:ascii="Cambria" w:hAnsi="Cambria"/>
          <w:b/>
          <w:bCs/>
          <w:sz w:val="18"/>
          <w:szCs w:val="18"/>
        </w:rPr>
        <w:t>że osoba wskazana</w:t>
      </w:r>
      <w:r w:rsidRPr="00E27E33">
        <w:rPr>
          <w:rFonts w:ascii="Cambria" w:hAnsi="Cambria"/>
          <w:sz w:val="18"/>
          <w:szCs w:val="18"/>
        </w:rPr>
        <w:t>, będzie uczestniczyć w wykonywaniu zamówienia i posiada  niezbędne wykształcenie oraz uprawnienia do wykonania przedmiotu zamówienia, wymagane w postawionym warunku w SWZ i może sprawować wymienioną funkcję zgodnie z Prawem Budowlanym</w:t>
      </w:r>
      <w:r w:rsidR="00F102C3">
        <w:rPr>
          <w:rFonts w:ascii="Cambria" w:hAnsi="Cambria" w:cs="Arial"/>
          <w:sz w:val="18"/>
          <w:szCs w:val="18"/>
        </w:rPr>
        <w:t>.</w:t>
      </w:r>
      <w:r w:rsidR="0032655D" w:rsidRPr="00940ADF">
        <w:rPr>
          <w:rFonts w:ascii="Cambria" w:hAnsi="Cambria" w:cs="Arial"/>
          <w:sz w:val="18"/>
          <w:szCs w:val="18"/>
        </w:rPr>
        <w:t xml:space="preserve"> </w:t>
      </w:r>
    </w:p>
    <w:p w14:paraId="3CB53299" w14:textId="77777777" w:rsidR="0021284A" w:rsidRPr="00905E0F" w:rsidRDefault="0032655D" w:rsidP="00905E0F">
      <w:pPr>
        <w:pStyle w:val="Default"/>
        <w:rPr>
          <w:rFonts w:ascii="Cambria" w:hAnsi="Cambria"/>
          <w:color w:val="auto"/>
          <w:sz w:val="16"/>
          <w:szCs w:val="16"/>
        </w:rPr>
      </w:pPr>
      <w:r w:rsidRPr="00905E0F">
        <w:rPr>
          <w:rFonts w:ascii="Cambria" w:hAnsi="Cambria"/>
          <w:sz w:val="16"/>
          <w:szCs w:val="16"/>
        </w:rPr>
        <w:t>* niepotrzebne skreślić ( jeżeli wykonawca pozostaje w stosunku umowy cywilno prawnej pozostawiamy własne)</w:t>
      </w:r>
    </w:p>
    <w:sectPr w:rsidR="0021284A" w:rsidRPr="00905E0F" w:rsidSect="00CD4BC6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/>
      <w:pgMar w:top="567" w:right="1418" w:bottom="1135" w:left="1418" w:header="597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B9D664" w14:textId="77777777" w:rsidR="001D11CD" w:rsidRDefault="001D11CD">
      <w:r>
        <w:separator/>
      </w:r>
    </w:p>
  </w:endnote>
  <w:endnote w:type="continuationSeparator" w:id="0">
    <w:p w14:paraId="562E3808" w14:textId="77777777" w:rsidR="001D11CD" w:rsidRDefault="001D1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F8F08" w14:textId="77777777"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EE10B" w14:textId="77777777"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687720" w14:textId="77777777" w:rsidR="00FA5362" w:rsidRDefault="00FA5362" w:rsidP="00D33FBF">
    <w:pPr>
      <w:tabs>
        <w:tab w:val="left" w:pos="8647"/>
      </w:tabs>
      <w:spacing w:before="120"/>
      <w:ind w:left="8647"/>
      <w:jc w:val="center"/>
      <w:rPr>
        <w:rFonts w:ascii="Cambria" w:hAnsi="Cambria" w:cs="Arial"/>
        <w:sz w:val="20"/>
        <w:szCs w:val="20"/>
      </w:rPr>
    </w:pPr>
  </w:p>
  <w:p w14:paraId="5FAED393" w14:textId="77777777" w:rsidR="00A66B1C" w:rsidRDefault="00872E3B" w:rsidP="00872E3B">
    <w:pPr>
      <w:spacing w:line="360" w:lineRule="auto"/>
      <w:ind w:left="1049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0F79D25" w14:textId="77777777"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8A706E" w14:textId="77777777" w:rsidR="001D11CD" w:rsidRDefault="001D11CD">
      <w:r>
        <w:separator/>
      </w:r>
    </w:p>
  </w:footnote>
  <w:footnote w:type="continuationSeparator" w:id="0">
    <w:p w14:paraId="0BB74A7B" w14:textId="77777777" w:rsidR="001D11CD" w:rsidRDefault="001D11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77F343" w14:textId="3A46EBD0" w:rsidR="00C8062E" w:rsidRPr="007965A6" w:rsidRDefault="00C8062E" w:rsidP="005C1DCB">
    <w:pPr>
      <w:pStyle w:val="Nagwek"/>
      <w:rPr>
        <w:rFonts w:ascii="Cambria" w:hAnsi="Cambria"/>
        <w:b/>
        <w:sz w:val="20"/>
        <w:szCs w:val="20"/>
        <w:lang w:val="pl-PL"/>
      </w:rPr>
    </w:pPr>
  </w:p>
  <w:p w14:paraId="00106A14" w14:textId="77777777" w:rsidR="00192A16" w:rsidRPr="002A77AE" w:rsidRDefault="00192A16" w:rsidP="00053AC2">
    <w:pPr>
      <w:pStyle w:val="Nagwek"/>
      <w:tabs>
        <w:tab w:val="clear" w:pos="4536"/>
        <w:tab w:val="clear" w:pos="9072"/>
        <w:tab w:val="left" w:pos="144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3B97CD" w14:textId="5AD1AB2C" w:rsidR="00CD4BC6" w:rsidRDefault="00CD4BC6" w:rsidP="00CD4BC6">
    <w:pPr>
      <w:pStyle w:val="Nagwek"/>
      <w:rPr>
        <w:rFonts w:ascii="Cambria" w:hAnsi="Cambria"/>
        <w:b/>
        <w:sz w:val="20"/>
        <w:szCs w:val="20"/>
        <w:lang w:val="pl-PL"/>
      </w:rPr>
    </w:pPr>
    <w:r>
      <w:rPr>
        <w:rFonts w:ascii="Cambria" w:hAnsi="Cambria"/>
        <w:b/>
        <w:sz w:val="20"/>
        <w:szCs w:val="20"/>
        <w:lang w:val="pl-PL"/>
      </w:rPr>
      <w:t xml:space="preserve">                                         </w:t>
    </w:r>
    <w:r w:rsidRPr="006A60E5">
      <w:rPr>
        <w:rFonts w:ascii="Cambria" w:hAnsi="Cambria"/>
        <w:b/>
        <w:noProof/>
        <w:sz w:val="20"/>
        <w:szCs w:val="20"/>
        <w:lang w:val="pl-PL" w:eastAsia="pl-PL"/>
      </w:rPr>
      <w:drawing>
        <wp:inline distT="0" distB="0" distL="0" distR="0" wp14:anchorId="1C46F7B0" wp14:editId="043C90AE">
          <wp:extent cx="6291618" cy="587842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34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3B6884" w14:textId="77777777" w:rsidR="00CD4BC6" w:rsidRDefault="00CD4BC6" w:rsidP="00CD4BC6">
    <w:pPr>
      <w:pStyle w:val="Nagwek"/>
      <w:rPr>
        <w:rFonts w:ascii="Cambria" w:hAnsi="Cambria" w:cs="Cambria"/>
        <w:b/>
        <w:sz w:val="20"/>
        <w:lang w:val="pl-PL"/>
      </w:rPr>
    </w:pPr>
  </w:p>
  <w:p w14:paraId="29257003" w14:textId="0F397CD1" w:rsidR="00CD4BC6" w:rsidRPr="00791E7C" w:rsidRDefault="00CD4BC6" w:rsidP="00CD4BC6">
    <w:pPr>
      <w:pStyle w:val="Nagwek"/>
      <w:rPr>
        <w:rFonts w:ascii="Cambria" w:hAnsi="Cambria" w:cs="Cambria"/>
        <w:b/>
        <w:color w:val="FF0000"/>
        <w:sz w:val="20"/>
        <w:lang w:val="pl-PL"/>
      </w:rPr>
    </w:pPr>
    <w:r>
      <w:rPr>
        <w:rFonts w:ascii="Cambria" w:hAnsi="Cambria" w:cs="Cambria"/>
        <w:b/>
        <w:sz w:val="20"/>
        <w:lang w:val="pl-PL"/>
      </w:rPr>
      <w:br/>
    </w:r>
    <w:r w:rsidRPr="002E4C04">
      <w:rPr>
        <w:rFonts w:ascii="Cambria" w:hAnsi="Cambria" w:cs="Cambria"/>
        <w:b/>
        <w:sz w:val="20"/>
      </w:rPr>
      <w:t>Num</w:t>
    </w:r>
    <w:r>
      <w:rPr>
        <w:rFonts w:ascii="Cambria" w:hAnsi="Cambria" w:cs="Cambria"/>
        <w:b/>
        <w:sz w:val="20"/>
      </w:rPr>
      <w:t xml:space="preserve">er referencyjny: </w:t>
    </w:r>
    <w:r w:rsidR="00791E7C">
      <w:rPr>
        <w:rFonts w:ascii="Cambria" w:hAnsi="Cambria" w:cs="Cambria"/>
        <w:b/>
        <w:sz w:val="20"/>
        <w:lang w:val="pl-PL"/>
      </w:rPr>
      <w:t>RSID.271.27.2025</w:t>
    </w:r>
  </w:p>
  <w:p w14:paraId="4C4483A0" w14:textId="77777777" w:rsidR="00CD4BC6" w:rsidRDefault="00CD4BC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>
    <w:nsid w:val="14FF1D27"/>
    <w:multiLevelType w:val="hybridMultilevel"/>
    <w:tmpl w:val="1AD26A36"/>
    <w:lvl w:ilvl="0" w:tplc="F856985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1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4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6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8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9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2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3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2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8"/>
  </w:num>
  <w:num w:numId="2">
    <w:abstractNumId w:val="44"/>
  </w:num>
  <w:num w:numId="3">
    <w:abstractNumId w:val="31"/>
  </w:num>
  <w:num w:numId="4">
    <w:abstractNumId w:val="26"/>
  </w:num>
  <w:num w:numId="5">
    <w:abstractNumId w:val="19"/>
  </w:num>
  <w:num w:numId="6">
    <w:abstractNumId w:val="35"/>
  </w:num>
  <w:num w:numId="7">
    <w:abstractNumId w:val="39"/>
  </w:num>
  <w:num w:numId="8">
    <w:abstractNumId w:val="23"/>
  </w:num>
  <w:num w:numId="9">
    <w:abstractNumId w:val="51"/>
  </w:num>
  <w:num w:numId="10">
    <w:abstractNumId w:val="56"/>
  </w:num>
  <w:num w:numId="11">
    <w:abstractNumId w:val="20"/>
  </w:num>
  <w:num w:numId="12">
    <w:abstractNumId w:val="54"/>
  </w:num>
  <w:num w:numId="13">
    <w:abstractNumId w:val="55"/>
  </w:num>
  <w:num w:numId="14">
    <w:abstractNumId w:val="12"/>
  </w:num>
  <w:num w:numId="15">
    <w:abstractNumId w:val="27"/>
  </w:num>
  <w:num w:numId="16">
    <w:abstractNumId w:val="34"/>
  </w:num>
  <w:num w:numId="17">
    <w:abstractNumId w:val="50"/>
  </w:num>
  <w:num w:numId="18">
    <w:abstractNumId w:val="22"/>
  </w:num>
  <w:num w:numId="19">
    <w:abstractNumId w:val="14"/>
  </w:num>
  <w:num w:numId="20">
    <w:abstractNumId w:val="17"/>
  </w:num>
  <w:num w:numId="21">
    <w:abstractNumId w:val="45"/>
  </w:num>
  <w:num w:numId="22">
    <w:abstractNumId w:val="18"/>
  </w:num>
  <w:num w:numId="23">
    <w:abstractNumId w:val="49"/>
  </w:num>
  <w:num w:numId="24">
    <w:abstractNumId w:val="47"/>
  </w:num>
  <w:num w:numId="25">
    <w:abstractNumId w:val="21"/>
  </w:num>
  <w:num w:numId="26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3"/>
  </w:num>
  <w:num w:numId="32">
    <w:abstractNumId w:val="10"/>
  </w:num>
  <w:num w:numId="33">
    <w:abstractNumId w:val="29"/>
  </w:num>
  <w:num w:numId="34">
    <w:abstractNumId w:val="46"/>
  </w:num>
  <w:num w:numId="35">
    <w:abstractNumId w:val="16"/>
  </w:num>
  <w:num w:numId="36">
    <w:abstractNumId w:val="53"/>
  </w:num>
  <w:num w:numId="37">
    <w:abstractNumId w:val="15"/>
  </w:num>
  <w:num w:numId="38">
    <w:abstractNumId w:val="9"/>
  </w:num>
  <w:num w:numId="39">
    <w:abstractNumId w:val="24"/>
  </w:num>
  <w:num w:numId="40">
    <w:abstractNumId w:val="40"/>
  </w:num>
  <w:num w:numId="41">
    <w:abstractNumId w:val="36"/>
  </w:num>
  <w:num w:numId="4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25"/>
  </w:num>
  <w:num w:numId="45">
    <w:abstractNumId w:val="13"/>
  </w:num>
  <w:num w:numId="46">
    <w:abstractNumId w:val="30"/>
  </w:num>
  <w:num w:numId="47">
    <w:abstractNumId w:val="41"/>
    <w:lvlOverride w:ilvl="0">
      <w:lvl w:ilvl="0">
        <w:start w:val="1"/>
        <w:numFmt w:val="decimal"/>
        <w:lvlText w:val="%1)"/>
        <w:lvlJc w:val="left"/>
        <w:rPr>
          <w:rFonts w:ascii="Cambria Math" w:eastAsia="Times New Roman" w:hAnsi="Cambria Math" w:cs="Arial"/>
          <w:b w:val="0"/>
          <w:i w:val="0"/>
          <w:color w:val="000000"/>
          <w:sz w:val="20"/>
          <w:szCs w:val="20"/>
        </w:rPr>
      </w:lvl>
    </w:lvlOverride>
  </w:num>
  <w:num w:numId="48">
    <w:abstractNumId w:val="33"/>
  </w:num>
  <w:num w:numId="49">
    <w:abstractNumId w:val="11"/>
  </w:num>
  <w:num w:numId="50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3951"/>
    <w:rsid w:val="000179C9"/>
    <w:rsid w:val="00020A3B"/>
    <w:rsid w:val="00022964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37B65"/>
    <w:rsid w:val="00041617"/>
    <w:rsid w:val="00042263"/>
    <w:rsid w:val="00042B17"/>
    <w:rsid w:val="0004338D"/>
    <w:rsid w:val="00044B6B"/>
    <w:rsid w:val="00046264"/>
    <w:rsid w:val="00047EF2"/>
    <w:rsid w:val="00053AC2"/>
    <w:rsid w:val="00054BF5"/>
    <w:rsid w:val="00055851"/>
    <w:rsid w:val="0005641F"/>
    <w:rsid w:val="00061F88"/>
    <w:rsid w:val="00063849"/>
    <w:rsid w:val="00066926"/>
    <w:rsid w:val="000675E7"/>
    <w:rsid w:val="00070743"/>
    <w:rsid w:val="000726CE"/>
    <w:rsid w:val="00075847"/>
    <w:rsid w:val="00075FBD"/>
    <w:rsid w:val="00080072"/>
    <w:rsid w:val="00080D85"/>
    <w:rsid w:val="00081A64"/>
    <w:rsid w:val="00084151"/>
    <w:rsid w:val="000858B3"/>
    <w:rsid w:val="00090A82"/>
    <w:rsid w:val="00091FCF"/>
    <w:rsid w:val="000970DD"/>
    <w:rsid w:val="000A0528"/>
    <w:rsid w:val="000A1940"/>
    <w:rsid w:val="000A1981"/>
    <w:rsid w:val="000A27ED"/>
    <w:rsid w:val="000A3BB7"/>
    <w:rsid w:val="000A660B"/>
    <w:rsid w:val="000A72B3"/>
    <w:rsid w:val="000B0B94"/>
    <w:rsid w:val="000B0FF6"/>
    <w:rsid w:val="000B11C1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14AAA"/>
    <w:rsid w:val="00114EE9"/>
    <w:rsid w:val="001201D6"/>
    <w:rsid w:val="001218E1"/>
    <w:rsid w:val="00121B0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3D99"/>
    <w:rsid w:val="001568FB"/>
    <w:rsid w:val="00157704"/>
    <w:rsid w:val="0016212F"/>
    <w:rsid w:val="00162505"/>
    <w:rsid w:val="00162560"/>
    <w:rsid w:val="00163252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A16"/>
    <w:rsid w:val="00192C7B"/>
    <w:rsid w:val="00194CF3"/>
    <w:rsid w:val="00195856"/>
    <w:rsid w:val="00197122"/>
    <w:rsid w:val="001979DB"/>
    <w:rsid w:val="001A4C70"/>
    <w:rsid w:val="001A5611"/>
    <w:rsid w:val="001A7799"/>
    <w:rsid w:val="001B000A"/>
    <w:rsid w:val="001B3135"/>
    <w:rsid w:val="001B3D41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11CD"/>
    <w:rsid w:val="001D6C5F"/>
    <w:rsid w:val="001D6CF9"/>
    <w:rsid w:val="001E01F2"/>
    <w:rsid w:val="001E319E"/>
    <w:rsid w:val="001E6C02"/>
    <w:rsid w:val="001E6F19"/>
    <w:rsid w:val="001F1C7C"/>
    <w:rsid w:val="001F1F9E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14FD3"/>
    <w:rsid w:val="00222F60"/>
    <w:rsid w:val="002232E2"/>
    <w:rsid w:val="00223750"/>
    <w:rsid w:val="002248A3"/>
    <w:rsid w:val="002249B7"/>
    <w:rsid w:val="00224C77"/>
    <w:rsid w:val="00225324"/>
    <w:rsid w:val="00227300"/>
    <w:rsid w:val="00227E39"/>
    <w:rsid w:val="00233770"/>
    <w:rsid w:val="002365B7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4BA"/>
    <w:rsid w:val="0026568F"/>
    <w:rsid w:val="0026706B"/>
    <w:rsid w:val="002678AB"/>
    <w:rsid w:val="00271D38"/>
    <w:rsid w:val="00272E2B"/>
    <w:rsid w:val="002814D4"/>
    <w:rsid w:val="002837ED"/>
    <w:rsid w:val="002876E2"/>
    <w:rsid w:val="00287A2A"/>
    <w:rsid w:val="00290EB4"/>
    <w:rsid w:val="002925CF"/>
    <w:rsid w:val="002932F3"/>
    <w:rsid w:val="0029472A"/>
    <w:rsid w:val="002953C0"/>
    <w:rsid w:val="002A2237"/>
    <w:rsid w:val="002A2640"/>
    <w:rsid w:val="002A4CEF"/>
    <w:rsid w:val="002A5876"/>
    <w:rsid w:val="002A73B3"/>
    <w:rsid w:val="002A77AE"/>
    <w:rsid w:val="002A7F4E"/>
    <w:rsid w:val="002B6740"/>
    <w:rsid w:val="002C317E"/>
    <w:rsid w:val="002C49D9"/>
    <w:rsid w:val="002C6B65"/>
    <w:rsid w:val="002C75A5"/>
    <w:rsid w:val="002D0A1C"/>
    <w:rsid w:val="002D4C9D"/>
    <w:rsid w:val="002D645D"/>
    <w:rsid w:val="002D67E0"/>
    <w:rsid w:val="002D6BEA"/>
    <w:rsid w:val="002D74BE"/>
    <w:rsid w:val="002D7AED"/>
    <w:rsid w:val="002E0A89"/>
    <w:rsid w:val="002F0291"/>
    <w:rsid w:val="002F0588"/>
    <w:rsid w:val="002F16D6"/>
    <w:rsid w:val="002F26C4"/>
    <w:rsid w:val="002F3813"/>
    <w:rsid w:val="002F79CA"/>
    <w:rsid w:val="00302515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78EF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F73"/>
    <w:rsid w:val="003C48F1"/>
    <w:rsid w:val="003C4B19"/>
    <w:rsid w:val="003C659A"/>
    <w:rsid w:val="003C7514"/>
    <w:rsid w:val="003D1DF3"/>
    <w:rsid w:val="003D1ED1"/>
    <w:rsid w:val="003D2B11"/>
    <w:rsid w:val="003D4FCB"/>
    <w:rsid w:val="003D61B3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229F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3028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57BC4"/>
    <w:rsid w:val="00460E98"/>
    <w:rsid w:val="00460EBC"/>
    <w:rsid w:val="004617BB"/>
    <w:rsid w:val="00462A4F"/>
    <w:rsid w:val="004639B5"/>
    <w:rsid w:val="0047062C"/>
    <w:rsid w:val="004748C0"/>
    <w:rsid w:val="00477ADD"/>
    <w:rsid w:val="00480774"/>
    <w:rsid w:val="004825FF"/>
    <w:rsid w:val="00483B12"/>
    <w:rsid w:val="00484A69"/>
    <w:rsid w:val="00485B52"/>
    <w:rsid w:val="00490F36"/>
    <w:rsid w:val="004934C5"/>
    <w:rsid w:val="0049371B"/>
    <w:rsid w:val="00494A82"/>
    <w:rsid w:val="00494BF8"/>
    <w:rsid w:val="0049543B"/>
    <w:rsid w:val="004A1963"/>
    <w:rsid w:val="004A50BC"/>
    <w:rsid w:val="004A573B"/>
    <w:rsid w:val="004A57A5"/>
    <w:rsid w:val="004A731F"/>
    <w:rsid w:val="004A76EB"/>
    <w:rsid w:val="004A7E36"/>
    <w:rsid w:val="004B2925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0EAB"/>
    <w:rsid w:val="004E3410"/>
    <w:rsid w:val="004E4827"/>
    <w:rsid w:val="004E5DD6"/>
    <w:rsid w:val="004E6870"/>
    <w:rsid w:val="004E6D1D"/>
    <w:rsid w:val="004E7F7A"/>
    <w:rsid w:val="004F0FA6"/>
    <w:rsid w:val="004F1DB6"/>
    <w:rsid w:val="004F31B5"/>
    <w:rsid w:val="004F4AC8"/>
    <w:rsid w:val="00500D3B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259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77E3B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19D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1DCB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05C6"/>
    <w:rsid w:val="005F248D"/>
    <w:rsid w:val="005F3C52"/>
    <w:rsid w:val="005F51FC"/>
    <w:rsid w:val="005F53FF"/>
    <w:rsid w:val="00600136"/>
    <w:rsid w:val="00601FA4"/>
    <w:rsid w:val="006033F1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2664"/>
    <w:rsid w:val="00642E83"/>
    <w:rsid w:val="006434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5C92"/>
    <w:rsid w:val="00666177"/>
    <w:rsid w:val="00667F63"/>
    <w:rsid w:val="00670104"/>
    <w:rsid w:val="006701F1"/>
    <w:rsid w:val="00672FAA"/>
    <w:rsid w:val="0067317B"/>
    <w:rsid w:val="00673FFB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4955"/>
    <w:rsid w:val="006952AC"/>
    <w:rsid w:val="00696298"/>
    <w:rsid w:val="00697CEE"/>
    <w:rsid w:val="006A60E5"/>
    <w:rsid w:val="006B004E"/>
    <w:rsid w:val="006B2435"/>
    <w:rsid w:val="006B3219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584"/>
    <w:rsid w:val="006D4C80"/>
    <w:rsid w:val="006E278E"/>
    <w:rsid w:val="006E2914"/>
    <w:rsid w:val="006E3411"/>
    <w:rsid w:val="006E500A"/>
    <w:rsid w:val="006E52B0"/>
    <w:rsid w:val="006E6C17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79"/>
    <w:rsid w:val="0075289B"/>
    <w:rsid w:val="007548DB"/>
    <w:rsid w:val="0075499B"/>
    <w:rsid w:val="00755404"/>
    <w:rsid w:val="007572CC"/>
    <w:rsid w:val="00757D73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3700"/>
    <w:rsid w:val="00784738"/>
    <w:rsid w:val="00785B61"/>
    <w:rsid w:val="007877E3"/>
    <w:rsid w:val="00787E16"/>
    <w:rsid w:val="00791E7C"/>
    <w:rsid w:val="00792EE6"/>
    <w:rsid w:val="00793775"/>
    <w:rsid w:val="0079444B"/>
    <w:rsid w:val="007A0335"/>
    <w:rsid w:val="007A258E"/>
    <w:rsid w:val="007A7C26"/>
    <w:rsid w:val="007B21B2"/>
    <w:rsid w:val="007C0CCF"/>
    <w:rsid w:val="007C107B"/>
    <w:rsid w:val="007C4815"/>
    <w:rsid w:val="007C73C6"/>
    <w:rsid w:val="007D29F5"/>
    <w:rsid w:val="007D2EDC"/>
    <w:rsid w:val="007D3559"/>
    <w:rsid w:val="007D5D10"/>
    <w:rsid w:val="007E08D6"/>
    <w:rsid w:val="007E23AC"/>
    <w:rsid w:val="007E6310"/>
    <w:rsid w:val="007F0EBC"/>
    <w:rsid w:val="007F1066"/>
    <w:rsid w:val="007F34EC"/>
    <w:rsid w:val="007F3FE7"/>
    <w:rsid w:val="007F4967"/>
    <w:rsid w:val="007F4FAE"/>
    <w:rsid w:val="007F76A1"/>
    <w:rsid w:val="007F7A34"/>
    <w:rsid w:val="007F7A95"/>
    <w:rsid w:val="00802C0B"/>
    <w:rsid w:val="00803828"/>
    <w:rsid w:val="00805BCD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07EF"/>
    <w:rsid w:val="008335C0"/>
    <w:rsid w:val="008344A7"/>
    <w:rsid w:val="008375EC"/>
    <w:rsid w:val="00840988"/>
    <w:rsid w:val="008409B8"/>
    <w:rsid w:val="00840E8D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72E3B"/>
    <w:rsid w:val="00884B6C"/>
    <w:rsid w:val="00892186"/>
    <w:rsid w:val="00896C0F"/>
    <w:rsid w:val="008A0763"/>
    <w:rsid w:val="008A0BF5"/>
    <w:rsid w:val="008A10C0"/>
    <w:rsid w:val="008A1345"/>
    <w:rsid w:val="008A27B1"/>
    <w:rsid w:val="008A41DF"/>
    <w:rsid w:val="008A5160"/>
    <w:rsid w:val="008B11F9"/>
    <w:rsid w:val="008B15C2"/>
    <w:rsid w:val="008B3B91"/>
    <w:rsid w:val="008B504A"/>
    <w:rsid w:val="008C5A0B"/>
    <w:rsid w:val="008C5EBB"/>
    <w:rsid w:val="008C6142"/>
    <w:rsid w:val="008C7516"/>
    <w:rsid w:val="008D1ABD"/>
    <w:rsid w:val="008D38B4"/>
    <w:rsid w:val="008D4C88"/>
    <w:rsid w:val="008D5AC9"/>
    <w:rsid w:val="008D62B6"/>
    <w:rsid w:val="008D7041"/>
    <w:rsid w:val="008E1988"/>
    <w:rsid w:val="008E5B27"/>
    <w:rsid w:val="008F0BFB"/>
    <w:rsid w:val="008F21F2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ADF"/>
    <w:rsid w:val="00940C71"/>
    <w:rsid w:val="009427CB"/>
    <w:rsid w:val="00942A7E"/>
    <w:rsid w:val="009433BE"/>
    <w:rsid w:val="009510D6"/>
    <w:rsid w:val="009516CD"/>
    <w:rsid w:val="00952F96"/>
    <w:rsid w:val="0095353E"/>
    <w:rsid w:val="00953976"/>
    <w:rsid w:val="00954AF0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53F"/>
    <w:rsid w:val="009952C7"/>
    <w:rsid w:val="009966DD"/>
    <w:rsid w:val="009970AA"/>
    <w:rsid w:val="009A0530"/>
    <w:rsid w:val="009A135D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01A0"/>
    <w:rsid w:val="00A01864"/>
    <w:rsid w:val="00A0223C"/>
    <w:rsid w:val="00A05061"/>
    <w:rsid w:val="00A05C0F"/>
    <w:rsid w:val="00A06B79"/>
    <w:rsid w:val="00A06C60"/>
    <w:rsid w:val="00A10FFA"/>
    <w:rsid w:val="00A1134B"/>
    <w:rsid w:val="00A13279"/>
    <w:rsid w:val="00A14EE6"/>
    <w:rsid w:val="00A17D18"/>
    <w:rsid w:val="00A20B08"/>
    <w:rsid w:val="00A20E8F"/>
    <w:rsid w:val="00A2116D"/>
    <w:rsid w:val="00A25019"/>
    <w:rsid w:val="00A266B8"/>
    <w:rsid w:val="00A30E35"/>
    <w:rsid w:val="00A31161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66B1C"/>
    <w:rsid w:val="00A70916"/>
    <w:rsid w:val="00A71CB4"/>
    <w:rsid w:val="00A74200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2834"/>
    <w:rsid w:val="00A97F70"/>
    <w:rsid w:val="00AA4266"/>
    <w:rsid w:val="00AB2527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AF6928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7146"/>
    <w:rsid w:val="00B52161"/>
    <w:rsid w:val="00B5465B"/>
    <w:rsid w:val="00B554C4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FB6"/>
    <w:rsid w:val="00B7769F"/>
    <w:rsid w:val="00B80B1E"/>
    <w:rsid w:val="00B828B4"/>
    <w:rsid w:val="00B82FE3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6296"/>
    <w:rsid w:val="00BA7B2C"/>
    <w:rsid w:val="00BA7C69"/>
    <w:rsid w:val="00BB19B8"/>
    <w:rsid w:val="00BB7015"/>
    <w:rsid w:val="00BC0322"/>
    <w:rsid w:val="00BC077D"/>
    <w:rsid w:val="00BC2239"/>
    <w:rsid w:val="00BC4A55"/>
    <w:rsid w:val="00BC54A6"/>
    <w:rsid w:val="00BC5A91"/>
    <w:rsid w:val="00BD1112"/>
    <w:rsid w:val="00BD2D8F"/>
    <w:rsid w:val="00BD58A4"/>
    <w:rsid w:val="00BD6049"/>
    <w:rsid w:val="00BD7949"/>
    <w:rsid w:val="00BE087A"/>
    <w:rsid w:val="00BE0A7B"/>
    <w:rsid w:val="00BE1E43"/>
    <w:rsid w:val="00BE28EE"/>
    <w:rsid w:val="00BE38A8"/>
    <w:rsid w:val="00BF15F1"/>
    <w:rsid w:val="00BF1BAE"/>
    <w:rsid w:val="00BF3244"/>
    <w:rsid w:val="00BF353D"/>
    <w:rsid w:val="00BF3C9D"/>
    <w:rsid w:val="00BF6EFD"/>
    <w:rsid w:val="00BF78FD"/>
    <w:rsid w:val="00C015A6"/>
    <w:rsid w:val="00C0164D"/>
    <w:rsid w:val="00C01CDD"/>
    <w:rsid w:val="00C02FE9"/>
    <w:rsid w:val="00C10C91"/>
    <w:rsid w:val="00C1125B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4BE"/>
    <w:rsid w:val="00C57F0E"/>
    <w:rsid w:val="00C6357F"/>
    <w:rsid w:val="00C64003"/>
    <w:rsid w:val="00C640EF"/>
    <w:rsid w:val="00C652B5"/>
    <w:rsid w:val="00C67F59"/>
    <w:rsid w:val="00C70005"/>
    <w:rsid w:val="00C70026"/>
    <w:rsid w:val="00C7042E"/>
    <w:rsid w:val="00C71407"/>
    <w:rsid w:val="00C71DB7"/>
    <w:rsid w:val="00C734AB"/>
    <w:rsid w:val="00C73A41"/>
    <w:rsid w:val="00C74421"/>
    <w:rsid w:val="00C7601A"/>
    <w:rsid w:val="00C8062E"/>
    <w:rsid w:val="00C810D6"/>
    <w:rsid w:val="00C8153D"/>
    <w:rsid w:val="00C82F0B"/>
    <w:rsid w:val="00C900DF"/>
    <w:rsid w:val="00C920BE"/>
    <w:rsid w:val="00C9266C"/>
    <w:rsid w:val="00C94883"/>
    <w:rsid w:val="00C96FBB"/>
    <w:rsid w:val="00C97C1D"/>
    <w:rsid w:val="00CA152F"/>
    <w:rsid w:val="00CA4619"/>
    <w:rsid w:val="00CB49E0"/>
    <w:rsid w:val="00CB6C60"/>
    <w:rsid w:val="00CC2473"/>
    <w:rsid w:val="00CC2C7F"/>
    <w:rsid w:val="00CC3229"/>
    <w:rsid w:val="00CC41E1"/>
    <w:rsid w:val="00CC43FF"/>
    <w:rsid w:val="00CC63D6"/>
    <w:rsid w:val="00CD1626"/>
    <w:rsid w:val="00CD1B83"/>
    <w:rsid w:val="00CD267E"/>
    <w:rsid w:val="00CD3240"/>
    <w:rsid w:val="00CD3717"/>
    <w:rsid w:val="00CD4BC6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6AC8"/>
    <w:rsid w:val="00D04517"/>
    <w:rsid w:val="00D0511E"/>
    <w:rsid w:val="00D1025F"/>
    <w:rsid w:val="00D10717"/>
    <w:rsid w:val="00D12DCC"/>
    <w:rsid w:val="00D14073"/>
    <w:rsid w:val="00D1415B"/>
    <w:rsid w:val="00D14DCB"/>
    <w:rsid w:val="00D16E6D"/>
    <w:rsid w:val="00D22BE4"/>
    <w:rsid w:val="00D24228"/>
    <w:rsid w:val="00D25F02"/>
    <w:rsid w:val="00D26C21"/>
    <w:rsid w:val="00D323C0"/>
    <w:rsid w:val="00D32776"/>
    <w:rsid w:val="00D32BB1"/>
    <w:rsid w:val="00D33FBF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17CF"/>
    <w:rsid w:val="00D93276"/>
    <w:rsid w:val="00D93CF7"/>
    <w:rsid w:val="00D96540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4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68FF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6EEB"/>
    <w:rsid w:val="00E176CD"/>
    <w:rsid w:val="00E21C70"/>
    <w:rsid w:val="00E2384B"/>
    <w:rsid w:val="00E23DFE"/>
    <w:rsid w:val="00E274B5"/>
    <w:rsid w:val="00E27D50"/>
    <w:rsid w:val="00E27E33"/>
    <w:rsid w:val="00E306A1"/>
    <w:rsid w:val="00E306CF"/>
    <w:rsid w:val="00E315F1"/>
    <w:rsid w:val="00E31776"/>
    <w:rsid w:val="00E333F5"/>
    <w:rsid w:val="00E359BD"/>
    <w:rsid w:val="00E35D31"/>
    <w:rsid w:val="00E3633F"/>
    <w:rsid w:val="00E3778A"/>
    <w:rsid w:val="00E40BB6"/>
    <w:rsid w:val="00E449A6"/>
    <w:rsid w:val="00E44E6C"/>
    <w:rsid w:val="00E45537"/>
    <w:rsid w:val="00E46093"/>
    <w:rsid w:val="00E46519"/>
    <w:rsid w:val="00E5088C"/>
    <w:rsid w:val="00E51A55"/>
    <w:rsid w:val="00E55C88"/>
    <w:rsid w:val="00E5600C"/>
    <w:rsid w:val="00E602D0"/>
    <w:rsid w:val="00E6178E"/>
    <w:rsid w:val="00E61DB6"/>
    <w:rsid w:val="00E6447A"/>
    <w:rsid w:val="00E700AC"/>
    <w:rsid w:val="00E70BF5"/>
    <w:rsid w:val="00E73219"/>
    <w:rsid w:val="00E73A59"/>
    <w:rsid w:val="00E73DDD"/>
    <w:rsid w:val="00E759D6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7562"/>
    <w:rsid w:val="00EA0402"/>
    <w:rsid w:val="00EA065A"/>
    <w:rsid w:val="00EA0715"/>
    <w:rsid w:val="00EA2BDF"/>
    <w:rsid w:val="00EA4C1A"/>
    <w:rsid w:val="00EB1584"/>
    <w:rsid w:val="00EB26BF"/>
    <w:rsid w:val="00EB5530"/>
    <w:rsid w:val="00EB567B"/>
    <w:rsid w:val="00EB5DC0"/>
    <w:rsid w:val="00EB6A66"/>
    <w:rsid w:val="00EB6F6F"/>
    <w:rsid w:val="00EC1621"/>
    <w:rsid w:val="00EC4352"/>
    <w:rsid w:val="00EC538A"/>
    <w:rsid w:val="00ED4336"/>
    <w:rsid w:val="00ED4C88"/>
    <w:rsid w:val="00EE318B"/>
    <w:rsid w:val="00EE3C74"/>
    <w:rsid w:val="00EE42B7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F0084C"/>
    <w:rsid w:val="00F042DF"/>
    <w:rsid w:val="00F05931"/>
    <w:rsid w:val="00F05BE3"/>
    <w:rsid w:val="00F05C67"/>
    <w:rsid w:val="00F102C3"/>
    <w:rsid w:val="00F11020"/>
    <w:rsid w:val="00F11E31"/>
    <w:rsid w:val="00F1323B"/>
    <w:rsid w:val="00F141E3"/>
    <w:rsid w:val="00F21C6C"/>
    <w:rsid w:val="00F21EE8"/>
    <w:rsid w:val="00F226D3"/>
    <w:rsid w:val="00F237E1"/>
    <w:rsid w:val="00F26F8C"/>
    <w:rsid w:val="00F31F89"/>
    <w:rsid w:val="00F3327F"/>
    <w:rsid w:val="00F35450"/>
    <w:rsid w:val="00F3609D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8B1"/>
    <w:rsid w:val="00F66BC0"/>
    <w:rsid w:val="00F6788D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A12D9"/>
    <w:rsid w:val="00FA1C7E"/>
    <w:rsid w:val="00FA5362"/>
    <w:rsid w:val="00FA62AD"/>
    <w:rsid w:val="00FB1331"/>
    <w:rsid w:val="00FB2E1F"/>
    <w:rsid w:val="00FC1E3F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326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24633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List 5" w:uiPriority="99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50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F632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List 5" w:uiPriority="99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50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F63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Martyna Lis</cp:lastModifiedBy>
  <cp:revision>2</cp:revision>
  <cp:lastPrinted>2024-12-31T09:28:00Z</cp:lastPrinted>
  <dcterms:created xsi:type="dcterms:W3CDTF">2025-08-08T12:20:00Z</dcterms:created>
  <dcterms:modified xsi:type="dcterms:W3CDTF">2025-08-08T12:20:00Z</dcterms:modified>
</cp:coreProperties>
</file>